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3399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默认院系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周骏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339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